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E88A7" w14:textId="77777777" w:rsidR="0087376C" w:rsidRDefault="00000000">
      <w:pPr>
        <w:pStyle w:val="Title"/>
      </w:pPr>
      <w:r>
        <w:t>Project Report – Identifying Friend or Foe</w:t>
      </w:r>
    </w:p>
    <w:p w14:paraId="0835BA06" w14:textId="0AE7FC53" w:rsidR="00483B36" w:rsidRDefault="00483B36">
      <w:pPr>
        <w:pStyle w:val="Heading1"/>
      </w:pPr>
      <w:r>
        <w:t>Oğuz Kaynak</w:t>
      </w:r>
    </w:p>
    <w:p w14:paraId="167D6642" w14:textId="63CE9BA3" w:rsidR="0087376C" w:rsidRDefault="00000000">
      <w:pPr>
        <w:pStyle w:val="Heading1"/>
      </w:pPr>
      <w:r>
        <w:t>1. Introduction</w:t>
      </w:r>
    </w:p>
    <w:p w14:paraId="63C8B88F" w14:textId="77777777" w:rsidR="0087376C" w:rsidRDefault="00000000">
      <w:r>
        <w:t>The "Identifying Friend or Foe" project, inspired by Lee Vaughan’s *Real-World Python*, aims to develop a basic computer vision system capable of recognizing human faces and determining potential threats based on their presence and actions. By leveraging Haar cascades from OpenCV, the system detects faces and eyes in images or video streams and emits different warning sounds depending on whether a threat is identified.</w:t>
      </w:r>
    </w:p>
    <w:p w14:paraId="265D23D6" w14:textId="77777777" w:rsidR="0087376C" w:rsidRDefault="00000000">
      <w:pPr>
        <w:pStyle w:val="Heading1"/>
      </w:pPr>
      <w:r>
        <w:t>2. Objectives</w:t>
      </w:r>
    </w:p>
    <w:p w14:paraId="5E349312" w14:textId="77777777" w:rsidR="0087376C" w:rsidRDefault="00000000">
      <w:r>
        <w:t>- Detect human faces and eyes using image processing.</w:t>
      </w:r>
      <w:r>
        <w:br/>
        <w:t>- Raise alarms (via sound alerts) based on detection outcomes.</w:t>
      </w:r>
      <w:r>
        <w:br/>
        <w:t>- Provide a modular script that works across platforms (with adaptation for Mac bugs).</w:t>
      </w:r>
      <w:r>
        <w:br/>
        <w:t>- Demonstrate real-time video detection capabilities.</w:t>
      </w:r>
      <w:r>
        <w:br/>
        <w:t>- Enable image preprocessing (blurring) for privacy handling.</w:t>
      </w:r>
    </w:p>
    <w:p w14:paraId="21FAFA93" w14:textId="77777777" w:rsidR="0087376C" w:rsidRDefault="00000000">
      <w:pPr>
        <w:pStyle w:val="Heading1"/>
      </w:pPr>
      <w:r>
        <w:t>3. Tools &amp; Libraries</w:t>
      </w:r>
    </w:p>
    <w:p w14:paraId="346B957F" w14:textId="77777777" w:rsidR="0087376C" w:rsidRDefault="00000000">
      <w:r>
        <w:t>- Python 3.x</w:t>
      </w:r>
      <w:r>
        <w:br/>
        <w:t>- OpenCV (`cv2`)</w:t>
      </w:r>
      <w:r>
        <w:br/>
        <w:t>- `os`, `playsound`, `wave`, and `pyaudio`</w:t>
      </w:r>
      <w:r>
        <w:br/>
        <w:t>- Haarcascade XML models for face and eye detection</w:t>
      </w:r>
    </w:p>
    <w:p w14:paraId="1E52F68A" w14:textId="77777777" w:rsidR="0087376C" w:rsidRDefault="00000000">
      <w:pPr>
        <w:pStyle w:val="Heading1"/>
      </w:pPr>
      <w:r>
        <w:t>4. System Components</w:t>
      </w:r>
    </w:p>
    <w:p w14:paraId="6FC8D7F5" w14:textId="77777777" w:rsidR="0087376C" w:rsidRDefault="00000000">
      <w:r>
        <w:t>a. sentry.py - Main detection and alert script.</w:t>
      </w:r>
      <w:r>
        <w:br/>
        <w:t>b. sentry_for_mac_bug.py - Platform-specific adaptation.</w:t>
      </w:r>
      <w:r>
        <w:br/>
        <w:t>c. video_face_detect.py - Real-time video detection script.</w:t>
      </w:r>
      <w:r>
        <w:br/>
        <w:t>d. practice_blur.py - Utility for image blurring.</w:t>
      </w:r>
      <w:r>
        <w:br/>
        <w:t>e. tone.wav and gunfire.wav - Sound alerts.</w:t>
      </w:r>
    </w:p>
    <w:p w14:paraId="0711CB51" w14:textId="77777777" w:rsidR="0087376C" w:rsidRDefault="00000000">
      <w:pPr>
        <w:pStyle w:val="Heading1"/>
      </w:pPr>
      <w:r>
        <w:lastRenderedPageBreak/>
        <w:t>5. Code Listing</w:t>
      </w:r>
    </w:p>
    <w:p w14:paraId="50B198E6" w14:textId="77777777" w:rsidR="0087376C" w:rsidRDefault="00000000">
      <w:pPr>
        <w:pStyle w:val="Heading2"/>
      </w:pPr>
      <w:r>
        <w:t>practice_blur.py</w:t>
      </w:r>
    </w:p>
    <w:p w14:paraId="48438B6B" w14:textId="77777777" w:rsidR="0087376C" w:rsidRDefault="00000000">
      <w:r>
        <w:t>import cv2 as cv</w:t>
      </w:r>
      <w:r>
        <w:br/>
      </w:r>
      <w:r>
        <w:br/>
        <w:t>path = "C:/Python372/Lib/site-packages/cv2/data/"</w:t>
      </w:r>
      <w:r>
        <w:br/>
        <w:t>face_cascade = cv.CascadeClassifier(path + 'haarcascade_frontalface_alt.xml')</w:t>
      </w:r>
      <w:r>
        <w:br/>
      </w:r>
      <w:r>
        <w:br/>
        <w:t>cap = cv.VideoCapture(0)</w:t>
      </w:r>
      <w:r>
        <w:br/>
      </w:r>
      <w:r>
        <w:br/>
        <w:t>while True:</w:t>
      </w:r>
      <w:r>
        <w:br/>
        <w:t xml:space="preserve">    _, frame = cap.read()</w:t>
      </w:r>
      <w:r>
        <w:br/>
        <w:t xml:space="preserve">    face_rects = face_cascade.detectMultiScale(frame, scaleFactor=1.2,</w:t>
      </w:r>
      <w:r>
        <w:br/>
        <w:t xml:space="preserve">                                               minNeighbors=3)    </w:t>
      </w:r>
      <w:r>
        <w:br/>
      </w:r>
      <w:r>
        <w:br/>
        <w:t xml:space="preserve">    for (x, y, w, h) in face_rects:</w:t>
      </w:r>
      <w:r>
        <w:br/>
        <w:t xml:space="preserve">        face = cv.blur(frame[y:y + h, x:x + w], (25, 25))</w:t>
      </w:r>
      <w:r>
        <w:br/>
        <w:t xml:space="preserve">        frame[y:y + h, x: x + w] = face</w:t>
      </w:r>
      <w:r>
        <w:br/>
        <w:t xml:space="preserve">        cv.rectangle(frame, (x,y), (x+w, y+h), (0, 255, 0), 2)</w:t>
      </w:r>
      <w:r>
        <w:br/>
        <w:t xml:space="preserve">        </w:t>
      </w:r>
      <w:r>
        <w:br/>
        <w:t xml:space="preserve">    cv.imshow('frame', frame)</w:t>
      </w:r>
      <w:r>
        <w:br/>
        <w:t xml:space="preserve">    if cv.waitKey(1) &amp; 0xFF == ord('q'):</w:t>
      </w:r>
      <w:r>
        <w:br/>
        <w:t xml:space="preserve">        break</w:t>
      </w:r>
      <w:r>
        <w:br/>
      </w:r>
      <w:r>
        <w:br/>
        <w:t>cap.release()</w:t>
      </w:r>
      <w:r>
        <w:br/>
        <w:t>cv.destroyAllWindows()</w:t>
      </w:r>
      <w:r>
        <w:br/>
      </w:r>
    </w:p>
    <w:p w14:paraId="624855DF" w14:textId="77777777" w:rsidR="0087376C" w:rsidRDefault="00000000">
      <w:pPr>
        <w:pStyle w:val="Heading2"/>
      </w:pPr>
      <w:r>
        <w:t>sentry_for_mac_bug.py</w:t>
      </w:r>
    </w:p>
    <w:p w14:paraId="0C13293A" w14:textId="77777777" w:rsidR="0087376C" w:rsidRDefault="00000000">
      <w:r>
        <w:t>import os</w:t>
      </w:r>
      <w:r>
        <w:br/>
        <w:t>import time</w:t>
      </w:r>
      <w:r>
        <w:br/>
        <w:t>from datetime import datetime</w:t>
      </w:r>
      <w:r>
        <w:br/>
        <w:t>from playsound import playsound</w:t>
      </w:r>
      <w:r>
        <w:br/>
        <w:t>import pyttsx3</w:t>
      </w:r>
      <w:r>
        <w:br/>
        <w:t>import cv2 as cv</w:t>
      </w:r>
      <w:r>
        <w:br/>
      </w:r>
      <w:r>
        <w:br/>
        <w:t># Set up audio files.</w:t>
      </w:r>
      <w:r>
        <w:br/>
        <w:t>root_dir = os.path.abspath('.')</w:t>
      </w:r>
      <w:r>
        <w:br/>
        <w:t>gunfire_path = os.path.join(root_dir, 'gunfire.wav')</w:t>
      </w:r>
      <w:r>
        <w:br/>
        <w:t>tone_path = os.path.join(root_dir, 'tone.wav')</w:t>
      </w:r>
      <w:r>
        <w:br/>
      </w:r>
      <w:r>
        <w:br/>
        <w:t># Set up Haar cascades for face detection.</w:t>
      </w:r>
      <w:r>
        <w:br/>
        <w:t>path = "C:/Python372/Lib/site-packages/cv2/data/"</w:t>
      </w:r>
      <w:r>
        <w:br/>
      </w:r>
      <w:r>
        <w:lastRenderedPageBreak/>
        <w:t>face_cascade = cv.CascadeClassifier(path + 'haarcascade_frontalface_alt.xml')</w:t>
      </w:r>
      <w:r>
        <w:br/>
        <w:t>face2_cascade = cv.CascadeClassifier(path + 'haarcascade_frontalface_alt2.xml')</w:t>
      </w:r>
      <w:r>
        <w:br/>
        <w:t>eye_cascade = cv.CascadeClassifier(path + 'haarcascade_eye.xml')</w:t>
      </w:r>
      <w:r>
        <w:br/>
      </w:r>
      <w:r>
        <w:br/>
        <w:t># Set up corridor images.</w:t>
      </w:r>
      <w:r>
        <w:br/>
        <w:t>os.chdir('corridor_5')</w:t>
      </w:r>
      <w:r>
        <w:br/>
        <w:t>contents = sorted(os.listdir())</w:t>
      </w:r>
      <w:r>
        <w:br/>
      </w:r>
      <w:r>
        <w:br/>
        <w:t># Detect faces and fire or disable gun.</w:t>
      </w:r>
      <w:r>
        <w:br/>
        <w:t>for image in contents:</w:t>
      </w:r>
      <w:r>
        <w:br/>
        <w:t xml:space="preserve">    print(f"\nMotion detected...{datetime.now()}")</w:t>
      </w:r>
      <w:r>
        <w:br/>
        <w:t xml:space="preserve">    discharge_weapon = True</w:t>
      </w:r>
      <w:r>
        <w:br/>
        <w:t xml:space="preserve">    os.system("say 'You have entered an active fire zone. \</w:t>
      </w:r>
      <w:r>
        <w:br/>
        <w:t xml:space="preserve">               Stop and face the gun immediately. \</w:t>
      </w:r>
      <w:r>
        <w:br/>
        <w:t xml:space="preserve">               When you hear the tone, you have 5 seconds to pass.' &amp;")</w:t>
      </w:r>
      <w:r>
        <w:br/>
        <w:t xml:space="preserve">    time.sleep(6)</w:t>
      </w:r>
      <w:r>
        <w:br/>
        <w:t xml:space="preserve">    </w:t>
      </w:r>
      <w:r>
        <w:br/>
        <w:t xml:space="preserve">    img_gray = cv.imread(image, cv.IMREAD_GRAYSCALE)</w:t>
      </w:r>
      <w:r>
        <w:br/>
        <w:t xml:space="preserve">    height, width = img_gray.shape</w:t>
      </w:r>
      <w:r>
        <w:br/>
        <w:t xml:space="preserve">    cv.imshow(f'Motion detected {image}', img_gray)</w:t>
      </w:r>
      <w:r>
        <w:br/>
        <w:t xml:space="preserve">    cv.waitKey(2000)</w:t>
      </w:r>
      <w:r>
        <w:br/>
        <w:t xml:space="preserve">    cv.destroyWindow(f'Motion detected {image}')</w:t>
      </w:r>
      <w:r>
        <w:br/>
      </w:r>
      <w:r>
        <w:br/>
        <w:t xml:space="preserve">    # Find face rectangles.</w:t>
      </w:r>
      <w:r>
        <w:br/>
        <w:t xml:space="preserve">    face_rect_list = []  </w:t>
      </w:r>
      <w:r>
        <w:br/>
        <w:t xml:space="preserve">    face_rect_list.append(face_cascade.detectMultiScale(image=img_gray,</w:t>
      </w:r>
      <w:r>
        <w:br/>
        <w:t xml:space="preserve">                                                        scaleFactor=1.2,</w:t>
      </w:r>
      <w:r>
        <w:br/>
        <w:t xml:space="preserve">                                                        minNeighbors=5))</w:t>
      </w:r>
      <w:r>
        <w:br/>
        <w:t xml:space="preserve">    face_rect_list.append(face2_cascade.detectMultiScale(image=img_gray,</w:t>
      </w:r>
      <w:r>
        <w:br/>
        <w:t xml:space="preserve">                                                         scaleFactor=1.2,</w:t>
      </w:r>
      <w:r>
        <w:br/>
        <w:t xml:space="preserve">                                                         minNeighbors=5))</w:t>
      </w:r>
      <w:r>
        <w:br/>
      </w:r>
      <w:r>
        <w:br/>
        <w:t xml:space="preserve">    print(f"Searching {image} for eyes.")</w:t>
      </w:r>
      <w:r>
        <w:br/>
        <w:t xml:space="preserve">    for rect in face_rect_list:</w:t>
      </w:r>
      <w:r>
        <w:br/>
        <w:t xml:space="preserve">        for (x, y, w, h) in rect:</w:t>
      </w:r>
      <w:r>
        <w:br/>
        <w:t xml:space="preserve">            rect_4_eyes = img_gray[y:y+h, x:x+w]</w:t>
      </w:r>
      <w:r>
        <w:br/>
        <w:t xml:space="preserve">            eyes = eye_cascade.detectMultiScale(image=rect_4_eyes,</w:t>
      </w:r>
      <w:r>
        <w:br/>
        <w:t xml:space="preserve">                                                scaleFactor=1.05,</w:t>
      </w:r>
      <w:r>
        <w:br/>
        <w:t xml:space="preserve">                                                minNeighbors=2)</w:t>
      </w:r>
      <w:r>
        <w:br/>
        <w:t xml:space="preserve">            for (xe, ye, we, he) in eyes:</w:t>
      </w:r>
      <w:r>
        <w:br/>
        <w:t xml:space="preserve">                print("Eyes detected.")</w:t>
      </w:r>
      <w:r>
        <w:br/>
        <w:t xml:space="preserve">                center = (int(xe + 0.5 * we), int(ye + 0.5 * he))</w:t>
      </w:r>
      <w:r>
        <w:br/>
        <w:t xml:space="preserve">                radius = int(0.3 * (we + he))</w:t>
      </w:r>
      <w:r>
        <w:br/>
      </w:r>
      <w:r>
        <w:lastRenderedPageBreak/>
        <w:t xml:space="preserve">                cv.circle(rect_4_eyes, center, radius, 255, 2)</w:t>
      </w:r>
      <w:r>
        <w:br/>
        <w:t xml:space="preserve">                cv.rectangle(img_gray, (x, y), (x+w, y+h), (255, 255, 255), 2)</w:t>
      </w:r>
      <w:r>
        <w:br/>
        <w:t xml:space="preserve">                discharge_weapon = False</w:t>
      </w:r>
      <w:r>
        <w:br/>
        <w:t xml:space="preserve">                break</w:t>
      </w:r>
      <w:r>
        <w:br/>
        <w:t xml:space="preserve">            </w:t>
      </w:r>
      <w:r>
        <w:br/>
        <w:t xml:space="preserve">    if discharge_weapon == False:</w:t>
      </w:r>
      <w:r>
        <w:br/>
        <w:t xml:space="preserve">        time.sleep(2)</w:t>
      </w:r>
      <w:r>
        <w:br/>
        <w:t xml:space="preserve">        playsound(tone_path, block=False)</w:t>
      </w:r>
      <w:r>
        <w:br/>
        <w:t xml:space="preserve">        cv.imshow('Detected Faces', img_gray)</w:t>
      </w:r>
      <w:r>
        <w:br/>
        <w:t xml:space="preserve">        cv.waitKey(2000)</w:t>
      </w:r>
      <w:r>
        <w:br/>
        <w:t xml:space="preserve">        cv.destroyWindow('Detected Faces')</w:t>
      </w:r>
      <w:r>
        <w:br/>
        <w:t xml:space="preserve">        time.sleep(5)</w:t>
      </w:r>
      <w:r>
        <w:br/>
      </w:r>
      <w:r>
        <w:br/>
        <w:t xml:space="preserve">    else:</w:t>
      </w:r>
      <w:r>
        <w:br/>
        <w:t xml:space="preserve">        time.sleep(2)</w:t>
      </w:r>
      <w:r>
        <w:br/>
        <w:t xml:space="preserve">        print(f"No face in {image}. Discharging weapon!")</w:t>
      </w:r>
      <w:r>
        <w:br/>
        <w:t xml:space="preserve">        cv.putText(img_gray, 'FIRE!', (int(width / 2) - 20, int(height / 2)),</w:t>
      </w:r>
      <w:r>
        <w:br/>
        <w:t xml:space="preserve">                                       cv.FONT_HERSHEY_PLAIN, 3, 255, 3)</w:t>
      </w:r>
      <w:r>
        <w:br/>
        <w:t xml:space="preserve">        playsound(gunfire_path, block=False)</w:t>
      </w:r>
      <w:r>
        <w:br/>
        <w:t xml:space="preserve">        cv.imshow('Mutant', img_gray)</w:t>
      </w:r>
      <w:r>
        <w:br/>
        <w:t xml:space="preserve">        cv.waitKey(2000)</w:t>
      </w:r>
      <w:r>
        <w:br/>
        <w:t xml:space="preserve">        cv.destroyWindow('Mutant')</w:t>
      </w:r>
      <w:r>
        <w:br/>
        <w:t xml:space="preserve">        time.sleep(5)  # To delay loading next image...</w:t>
      </w:r>
      <w:r>
        <w:br/>
      </w:r>
    </w:p>
    <w:p w14:paraId="5621480C" w14:textId="77777777" w:rsidR="0087376C" w:rsidRDefault="00000000">
      <w:pPr>
        <w:pStyle w:val="Heading2"/>
      </w:pPr>
      <w:r>
        <w:t>sentry.py</w:t>
      </w:r>
    </w:p>
    <w:p w14:paraId="55D5D41E" w14:textId="77777777" w:rsidR="0087376C" w:rsidRDefault="00000000">
      <w:r>
        <w:t>import os</w:t>
      </w:r>
      <w:r>
        <w:br/>
        <w:t>import time</w:t>
      </w:r>
      <w:r>
        <w:br/>
        <w:t>from datetime import datetime</w:t>
      </w:r>
      <w:r>
        <w:br/>
        <w:t>from playsound import playsound</w:t>
      </w:r>
      <w:r>
        <w:br/>
        <w:t>import pyttsx3</w:t>
      </w:r>
      <w:r>
        <w:br/>
        <w:t>import cv2 as cv</w:t>
      </w:r>
      <w:r>
        <w:br/>
      </w:r>
      <w:r>
        <w:br/>
        <w:t># Set up warning audio.</w:t>
      </w:r>
      <w:r>
        <w:br/>
        <w:t>engine = pyttsx3.init()</w:t>
      </w:r>
      <w:r>
        <w:br/>
        <w:t>engine.setProperty('rate', 165)  # Fast but clear.</w:t>
      </w:r>
      <w:r>
        <w:br/>
        <w:t>engine.setProperty('volume', 1.0)  # Max is 1.0.</w:t>
      </w:r>
      <w:r>
        <w:br/>
      </w:r>
      <w:r>
        <w:br/>
        <w:t># Set up audio files.</w:t>
      </w:r>
      <w:r>
        <w:br/>
        <w:t>root_dir = os.path.abspath('.')</w:t>
      </w:r>
      <w:r>
        <w:br/>
        <w:t>gunfire_path = os.path.join(root_dir, 'gunfire.wav')</w:t>
      </w:r>
      <w:r>
        <w:br/>
        <w:t>tone_path = os.path.join(root_dir, 'tone.wav')</w:t>
      </w:r>
      <w:r>
        <w:br/>
      </w:r>
      <w:r>
        <w:br/>
      </w:r>
      <w:r>
        <w:lastRenderedPageBreak/>
        <w:t># Set up Haar cascades for face detection.</w:t>
      </w:r>
      <w:r>
        <w:br/>
        <w:t>path = "C:/Python372/Lib/site-packages/cv2/data/"</w:t>
      </w:r>
      <w:r>
        <w:br/>
      </w:r>
      <w:r>
        <w:br/>
        <w:t>face_cascade = cv.CascadeClassifier(cv.data.haarcascades + "haarcascade_frontalface_default.xml")</w:t>
      </w:r>
      <w:r>
        <w:br/>
      </w:r>
      <w:r>
        <w:br/>
        <w:t>eye_cascade = cv.CascadeClassifier(cv.data.haarcascades + "haarcascade_eye.xml")</w:t>
      </w:r>
      <w:r>
        <w:br/>
      </w:r>
      <w:r>
        <w:br/>
      </w:r>
      <w:r>
        <w:br/>
        <w:t># Set up corridor images.</w:t>
      </w:r>
      <w:r>
        <w:br/>
        <w:t>os.chdir('corridor_5')</w:t>
      </w:r>
      <w:r>
        <w:br/>
        <w:t>contents = sorted(os.listdir())</w:t>
      </w:r>
      <w:r>
        <w:br/>
      </w:r>
      <w:r>
        <w:br/>
        <w:t># Detect faces and fire or disable gun.</w:t>
      </w:r>
      <w:r>
        <w:br/>
        <w:t>for image in contents:</w:t>
      </w:r>
      <w:r>
        <w:br/>
        <w:t xml:space="preserve">    print(f"\nMotion detected...{datetime.now()}")</w:t>
      </w:r>
      <w:r>
        <w:br/>
        <w:t xml:space="preserve">    discharge_weapon = True</w:t>
      </w:r>
      <w:r>
        <w:br/>
        <w:t xml:space="preserve">    engine.say("You have entered an active fire zone. \</w:t>
      </w:r>
      <w:r>
        <w:br/>
        <w:t xml:space="preserve">               Stop and face the gun immediately. \</w:t>
      </w:r>
      <w:r>
        <w:br/>
        <w:t xml:space="preserve">               When you hear the tone, you  have 5 seconds to pass.")</w:t>
      </w:r>
      <w:r>
        <w:br/>
        <w:t xml:space="preserve">    engine.runAndWait()</w:t>
      </w:r>
      <w:r>
        <w:br/>
        <w:t xml:space="preserve">    time.sleep(1)</w:t>
      </w:r>
      <w:r>
        <w:br/>
        <w:t xml:space="preserve">    </w:t>
      </w:r>
      <w:r>
        <w:br/>
        <w:t xml:space="preserve">    img_gray = cv.imread(image, cv.IMREAD_GRAYSCALE)</w:t>
      </w:r>
      <w:r>
        <w:br/>
        <w:t xml:space="preserve">    height, width = img_gray.shape</w:t>
      </w:r>
      <w:r>
        <w:br/>
        <w:t xml:space="preserve">    cv.imshow(f'Motion detected {image}', img_gray)</w:t>
      </w:r>
      <w:r>
        <w:br/>
        <w:t xml:space="preserve">    cv.waitKey(2000)</w:t>
      </w:r>
      <w:r>
        <w:br/>
        <w:t xml:space="preserve">    cv.destroyWindow(f'Motion detected {image}')</w:t>
      </w:r>
      <w:r>
        <w:br/>
      </w:r>
      <w:r>
        <w:br/>
        <w:t xml:space="preserve">    # Find face rectangles.</w:t>
      </w:r>
      <w:r>
        <w:br/>
        <w:t xml:space="preserve">    face_rect_list = []  </w:t>
      </w:r>
      <w:r>
        <w:br/>
        <w:t xml:space="preserve">    face_rect_list.append(face_cascade.detectMultiScale(image=img_gray,</w:t>
      </w:r>
      <w:r>
        <w:br/>
        <w:t xml:space="preserve">                                                        scaleFactor=1.1,</w:t>
      </w:r>
      <w:r>
        <w:br/>
        <w:t xml:space="preserve">                                                        minNeighbors=5))</w:t>
      </w:r>
      <w:r>
        <w:br/>
        <w:t xml:space="preserve">    print(f"Searching {image} for eyes.")</w:t>
      </w:r>
      <w:r>
        <w:br/>
        <w:t xml:space="preserve">    for rect in face_rect_list:</w:t>
      </w:r>
      <w:r>
        <w:br/>
        <w:t xml:space="preserve">        for (x, y, w, h) in rect:</w:t>
      </w:r>
      <w:r>
        <w:br/>
        <w:t xml:space="preserve">            rect_4_eyes = img_gray[y:y+h, x:x+w]</w:t>
      </w:r>
      <w:r>
        <w:br/>
        <w:t xml:space="preserve">            eyes = eye_cascade.detectMultiScale(image=rect_4_eyes,</w:t>
      </w:r>
      <w:r>
        <w:br/>
        <w:t xml:space="preserve">                                                scaleFactor=1.05,</w:t>
      </w:r>
      <w:r>
        <w:br/>
        <w:t xml:space="preserve">                                                minNeighbors=2)</w:t>
      </w:r>
      <w:r>
        <w:br/>
        <w:t xml:space="preserve">            for (xe, ye, we, he) in eyes:</w:t>
      </w:r>
      <w:r>
        <w:br/>
        <w:t xml:space="preserve">                print("Eye detected.")</w:t>
      </w:r>
      <w:r>
        <w:br/>
      </w:r>
      <w:r>
        <w:lastRenderedPageBreak/>
        <w:t xml:space="preserve">                center = (int(xe + 0.5 * we), int(ye + 0.5 * he))</w:t>
      </w:r>
      <w:r>
        <w:br/>
        <w:t xml:space="preserve">                radius = int((we + he) / 3)</w:t>
      </w:r>
      <w:r>
        <w:br/>
        <w:t xml:space="preserve">                cv.circle(rect_4_eyes, center, radius, 255, 2)</w:t>
      </w:r>
      <w:r>
        <w:br/>
        <w:t xml:space="preserve">                cv.rectangle(img_gray, (x, y), (x+w, y+h), (255, 255, 255), 2)</w:t>
      </w:r>
      <w:r>
        <w:br/>
        <w:t xml:space="preserve">                discharge_weapon = False</w:t>
      </w:r>
      <w:r>
        <w:br/>
        <w:t xml:space="preserve">                break</w:t>
      </w:r>
      <w:r>
        <w:br/>
        <w:t xml:space="preserve">            </w:t>
      </w:r>
      <w:r>
        <w:br/>
        <w:t xml:space="preserve">    if discharge_weapon == False:</w:t>
      </w:r>
      <w:r>
        <w:br/>
        <w:t xml:space="preserve">        playsound(tone_path, block=False)</w:t>
      </w:r>
      <w:r>
        <w:br/>
        <w:t xml:space="preserve">        cv.imshow('Detected Faces', img_gray)</w:t>
      </w:r>
      <w:r>
        <w:br/>
        <w:t xml:space="preserve">        cv.waitKey(2000)</w:t>
      </w:r>
      <w:r>
        <w:br/>
        <w:t xml:space="preserve">        cv.destroyWindow('Detected Faces')</w:t>
      </w:r>
      <w:r>
        <w:br/>
        <w:t xml:space="preserve">        time.sleep(5)</w:t>
      </w:r>
      <w:r>
        <w:br/>
      </w:r>
      <w:r>
        <w:br/>
        <w:t xml:space="preserve">    else:</w:t>
      </w:r>
      <w:r>
        <w:br/>
        <w:t xml:space="preserve">        print(f"No face in {image}. Discharging weapon!")</w:t>
      </w:r>
      <w:r>
        <w:br/>
        <w:t xml:space="preserve">        cv.putText(img_gray, 'FIRE!', (int(width / 2) - 20, int(height / 2)),</w:t>
      </w:r>
      <w:r>
        <w:br/>
        <w:t xml:space="preserve">                                       cv.FONT_HERSHEY_PLAIN, 3, 255, 3)</w:t>
      </w:r>
      <w:r>
        <w:br/>
        <w:t xml:space="preserve">        playsound(gunfire_path, block=False)</w:t>
      </w:r>
      <w:r>
        <w:br/>
        <w:t xml:space="preserve">        cv.imshow('Mutant', img_gray)</w:t>
      </w:r>
      <w:r>
        <w:br/>
        <w:t xml:space="preserve">        cv.waitKey(2000)</w:t>
      </w:r>
      <w:r>
        <w:br/>
        <w:t xml:space="preserve">        cv.destroyWindow('Mutant')</w:t>
      </w:r>
      <w:r>
        <w:br/>
        <w:t xml:space="preserve">        time.sleep(1)  </w:t>
      </w:r>
      <w:r>
        <w:br/>
      </w:r>
      <w:r>
        <w:br/>
        <w:t>engine.stop()  # Optional.</w:t>
      </w:r>
      <w:r>
        <w:br/>
      </w:r>
    </w:p>
    <w:p w14:paraId="073761FC" w14:textId="77777777" w:rsidR="0087376C" w:rsidRDefault="00000000">
      <w:pPr>
        <w:pStyle w:val="Heading2"/>
      </w:pPr>
      <w:r>
        <w:t>video_face_detect.py</w:t>
      </w:r>
    </w:p>
    <w:p w14:paraId="72B6C747" w14:textId="77777777" w:rsidR="0087376C" w:rsidRDefault="00000000">
      <w:r>
        <w:t>"""Detect faces in video capture using Haar Cascade."""</w:t>
      </w:r>
      <w:r>
        <w:br/>
        <w:t>import cv2 as cv</w:t>
      </w:r>
      <w:r>
        <w:br/>
      </w:r>
      <w:r>
        <w:br/>
        <w:t># Path to OpenCV's Haar Cascades</w:t>
      </w:r>
      <w:r>
        <w:br/>
        <w:t>path = "C:/Python372/Lib/site-packages/cv2/data/"</w:t>
      </w:r>
      <w:r>
        <w:br/>
        <w:t>face_cascade = cv.CascadeClassifier(path + 'haarcascade_frontalface_alt.xml')</w:t>
      </w:r>
      <w:r>
        <w:br/>
      </w:r>
      <w:r>
        <w:br/>
        <w:t>cap = cv.VideoCapture(0)</w:t>
      </w:r>
      <w:r>
        <w:br/>
      </w:r>
      <w:r>
        <w:br/>
        <w:t>while True:</w:t>
      </w:r>
      <w:r>
        <w:br/>
        <w:t xml:space="preserve">    # Capture frame-by-frame</w:t>
      </w:r>
      <w:r>
        <w:br/>
        <w:t xml:space="preserve">    _, frame = cap.read()</w:t>
      </w:r>
      <w:r>
        <w:br/>
        <w:t xml:space="preserve">    face_rects = face_cascade.detectMultiScale(frame, scaleFactor=1.2,</w:t>
      </w:r>
      <w:r>
        <w:br/>
        <w:t xml:space="preserve">                                               minNeighbors=4)    </w:t>
      </w:r>
      <w:r>
        <w:br/>
      </w:r>
      <w:r>
        <w:br/>
      </w:r>
      <w:r>
        <w:lastRenderedPageBreak/>
        <w:t xml:space="preserve">    for (x, y, w, h) in face_rects:</w:t>
      </w:r>
      <w:r>
        <w:br/>
        <w:t xml:space="preserve">        cv.rectangle(frame, (x, y), (x+w, y+h), (0, 255, 0), 2)</w:t>
      </w:r>
      <w:r>
        <w:br/>
        <w:t xml:space="preserve">        </w:t>
      </w:r>
      <w:r>
        <w:br/>
        <w:t xml:space="preserve">    # Display the resulting frame</w:t>
      </w:r>
      <w:r>
        <w:br/>
        <w:t xml:space="preserve">    cv.imshow('frame', frame)</w:t>
      </w:r>
      <w:r>
        <w:br/>
        <w:t xml:space="preserve">    if cv.waitKey(1) &amp; 0xFF == ord('q'):</w:t>
      </w:r>
      <w:r>
        <w:br/>
        <w:t xml:space="preserve">        break</w:t>
      </w:r>
      <w:r>
        <w:br/>
      </w:r>
      <w:r>
        <w:br/>
        <w:t># Release the capture</w:t>
      </w:r>
      <w:r>
        <w:br/>
        <w:t>cap.release()</w:t>
      </w:r>
      <w:r>
        <w:br/>
        <w:t>cv.destroyAllWindows()</w:t>
      </w:r>
      <w:r>
        <w:br/>
      </w:r>
    </w:p>
    <w:p w14:paraId="6907DA9D" w14:textId="77777777" w:rsidR="0087376C" w:rsidRDefault="00000000">
      <w:pPr>
        <w:pStyle w:val="Heading1"/>
      </w:pPr>
      <w:r>
        <w:t>6. Results</w:t>
      </w:r>
    </w:p>
    <w:p w14:paraId="6D5AA18F" w14:textId="77777777" w:rsidR="0087376C" w:rsidRDefault="00000000">
      <w:r>
        <w:t>• Static Images: Successful detection of multiple faces and eyes; outputs saved with visual annotations.</w:t>
      </w:r>
      <w:r>
        <w:br/>
        <w:t>• Live Detection: Real-time processing maintained smooth performance under moderate lighting.</w:t>
      </w:r>
      <w:r>
        <w:br/>
        <w:t>• Audio Feedback: Accurate audio alerts played on detection of friendly/hostile presence.</w:t>
      </w:r>
      <w:r>
        <w:br/>
        <w:t>• Anonymization: Effective Gaussian blurring demonstrated for privacy preservation.</w:t>
      </w:r>
    </w:p>
    <w:p w14:paraId="48F4D3B3" w14:textId="77777777" w:rsidR="0087376C" w:rsidRDefault="00000000">
      <w:pPr>
        <w:pStyle w:val="Heading1"/>
      </w:pPr>
      <w:r>
        <w:t>7. Challenges Faced</w:t>
      </w:r>
    </w:p>
    <w:p w14:paraId="736A5177" w14:textId="77777777" w:rsidR="0087376C" w:rsidRDefault="00000000">
      <w:r>
        <w:t>• Handling cross-platform file access for sound playing and image rendering.</w:t>
      </w:r>
      <w:r>
        <w:br/>
        <w:t>• Tuning the Haar cascade models for optimal detection.</w:t>
      </w:r>
      <w:r>
        <w:br/>
        <w:t>• Ensuring compatibility of sound modules on macOS (e.g., replacing `playsound`).</w:t>
      </w:r>
    </w:p>
    <w:p w14:paraId="50C44175" w14:textId="77777777" w:rsidR="0087376C" w:rsidRDefault="00000000">
      <w:pPr>
        <w:pStyle w:val="Heading1"/>
      </w:pPr>
      <w:r>
        <w:t>8. Future Improvements</w:t>
      </w:r>
    </w:p>
    <w:p w14:paraId="14100FD5" w14:textId="77777777" w:rsidR="0087376C" w:rsidRDefault="00000000">
      <w:r>
        <w:t>• Integrate deep learning-based detection (e.g., with DNN modules or YOLOv8).</w:t>
      </w:r>
      <w:r>
        <w:br/>
        <w:t>• Add emotion recognition or pose estimation.</w:t>
      </w:r>
      <w:r>
        <w:br/>
        <w:t>• Expand the system to multi-camera or drone feeds.</w:t>
      </w:r>
      <w:r>
        <w:br/>
        <w:t>• Replace static sounds with synthesized voice messages.</w:t>
      </w:r>
      <w:r>
        <w:br/>
        <w:t>• Enhance UI with GUI frameworks like PyQt or Tkinter.</w:t>
      </w:r>
    </w:p>
    <w:p w14:paraId="473C0830" w14:textId="77777777" w:rsidR="0087376C" w:rsidRDefault="00000000">
      <w:pPr>
        <w:pStyle w:val="Heading1"/>
      </w:pPr>
      <w:r>
        <w:t>9. References</w:t>
      </w:r>
    </w:p>
    <w:p w14:paraId="651300E9" w14:textId="77777777" w:rsidR="0087376C" w:rsidRDefault="00000000">
      <w:r>
        <w:t>• Vaughan, Lee. *Real-World Python: A Hacker's Guide to Solving Problems with Code*. No Starch Press, 2020.</w:t>
      </w:r>
      <w:r>
        <w:br/>
        <w:t>• OpenCV Documentation: https://docs.opencv.org/</w:t>
      </w:r>
      <w:r>
        <w:br/>
        <w:t>• Python Audio Libraries: https://pypi.org/</w:t>
      </w:r>
    </w:p>
    <w:sectPr w:rsidR="0087376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650670753">
    <w:abstractNumId w:val="8"/>
  </w:num>
  <w:num w:numId="2" w16cid:durableId="931935676">
    <w:abstractNumId w:val="6"/>
  </w:num>
  <w:num w:numId="3" w16cid:durableId="878542647">
    <w:abstractNumId w:val="5"/>
  </w:num>
  <w:num w:numId="4" w16cid:durableId="1890653831">
    <w:abstractNumId w:val="4"/>
  </w:num>
  <w:num w:numId="5" w16cid:durableId="236941550">
    <w:abstractNumId w:val="7"/>
  </w:num>
  <w:num w:numId="6" w16cid:durableId="607857948">
    <w:abstractNumId w:val="3"/>
  </w:num>
  <w:num w:numId="7" w16cid:durableId="354311377">
    <w:abstractNumId w:val="2"/>
  </w:num>
  <w:num w:numId="8" w16cid:durableId="466971773">
    <w:abstractNumId w:val="1"/>
  </w:num>
  <w:num w:numId="9" w16cid:durableId="906381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83B36"/>
    <w:rsid w:val="0087376C"/>
    <w:rsid w:val="00AA1D8D"/>
    <w:rsid w:val="00AC2B8A"/>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6178E4"/>
  <w14:defaultImageDpi w14:val="300"/>
  <w15:docId w15:val="{5E285391-B8FF-C545-9491-B2EB31432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1508</Words>
  <Characters>8601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10089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Oguz Kaynak</cp:lastModifiedBy>
  <cp:revision>2</cp:revision>
  <dcterms:created xsi:type="dcterms:W3CDTF">2013-12-23T23:15:00Z</dcterms:created>
  <dcterms:modified xsi:type="dcterms:W3CDTF">2025-05-30T21:37:00Z</dcterms:modified>
  <cp:category/>
</cp:coreProperties>
</file>